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IZIEGBE AGBONLAHOR</w:t>
      </w:r>
    </w:p>
    <w:p>
      <w:r>
        <w:t>📧 johnbella337@gmail.com | 📞 08160206046</w:t>
        <w:br/>
        <w:t>📍 Lagos, Nigeria | 🗣️ Fluent in English</w:t>
      </w:r>
    </w:p>
    <w:p>
      <w:pPr>
        <w:pStyle w:val="Heading1"/>
      </w:pPr>
      <w:r>
        <w:t>CAREER OBJECTIVE</w:t>
      </w:r>
    </w:p>
    <w:p>
      <w:r>
        <w:t>Organized, detail-oriented and tech-savvy professional seeking a Virtual Assistant role. Bringing over 4 years of combined experience in front desk operations and customer service with strong communication, administrative, and multitasking skills. Eager to support executives, entrepreneurs, and teams by handling scheduling, communication, document preparation, and other remote tasks with reliability and professionalism.</w:t>
      </w:r>
    </w:p>
    <w:p>
      <w:pPr>
        <w:pStyle w:val="Heading1"/>
      </w:pPr>
      <w:r>
        <w:t>PROFESSIONAL EXPERIENCE</w:t>
      </w:r>
    </w:p>
    <w:p>
      <w:pPr>
        <w:pStyle w:val="ListBullet"/>
      </w:pPr>
      <w:r>
        <w:t>Virtual Support Experience (Freelance)</w:t>
      </w:r>
    </w:p>
    <w:p>
      <w:r>
        <w:t>Remote | 2022 – Present</w:t>
      </w:r>
    </w:p>
    <w:p>
      <w:r>
        <w:t>- Managed client emails, scheduled virtual appointments, and handled online inquiries</w:t>
      </w:r>
    </w:p>
    <w:p>
      <w:r>
        <w:t>- Maintained Google Sheets for tracking tasks and customer interactions</w:t>
      </w:r>
    </w:p>
    <w:p>
      <w:r>
        <w:t>- Assisted in formatting Word documents and preparing basic reports</w:t>
      </w:r>
    </w:p>
    <w:p>
      <w:pPr>
        <w:pStyle w:val="ListBullet"/>
      </w:pPr>
      <w:r>
        <w:t>Front Desk Attendant – Gabano Hotel &amp; Suit</w:t>
      </w:r>
    </w:p>
    <w:p>
      <w:r>
        <w:t>Benin City | 2012 – 2014</w:t>
      </w:r>
    </w:p>
    <w:p>
      <w:r>
        <w:t>- Provided guest support, checked in clients, and answered phone/email inquiries</w:t>
      </w:r>
    </w:p>
    <w:p>
      <w:r>
        <w:t>- Managed booking schedules, records, and front desk operations efficiently</w:t>
      </w:r>
    </w:p>
    <w:p>
      <w:r>
        <w:t>- Handled complaints and escalated guest issues calmly and professionally</w:t>
      </w:r>
    </w:p>
    <w:p>
      <w:pPr>
        <w:pStyle w:val="ListBullet"/>
      </w:pPr>
      <w:r>
        <w:t>Sales Representative – Alaba International Market</w:t>
      </w:r>
    </w:p>
    <w:p>
      <w:r>
        <w:t>Lagos | 2014 – 2016</w:t>
      </w:r>
    </w:p>
    <w:p>
      <w:r>
        <w:t>- Helped customers with product selection, invoicing, and stock arrangement</w:t>
      </w:r>
    </w:p>
    <w:p>
      <w:r>
        <w:t>- Developed good rapport with walk-in clients leading to customer retention</w:t>
      </w:r>
    </w:p>
    <w:p>
      <w:r>
        <w:t>- Maintained accurate inventory logs and provided after-sales support</w:t>
      </w:r>
    </w:p>
    <w:p>
      <w:pPr>
        <w:pStyle w:val="Heading1"/>
      </w:pPr>
      <w:r>
        <w:t>EDUCATION</w:t>
      </w:r>
    </w:p>
    <w:p>
      <w:r>
        <w:t>University of Lagos (UNILAG), Akoka</w:t>
        <w:br/>
        <w:t>Bachelor of Science in Public Administration</w:t>
      </w:r>
    </w:p>
    <w:p>
      <w:r>
        <w:t>College of Education, Ekiadolor – Edo State</w:t>
        <w:br/>
        <w:t>NCE in Political Science</w:t>
      </w:r>
    </w:p>
    <w:p>
      <w:r>
        <w:t>Idia Girls College, Benin City</w:t>
        <w:br/>
        <w:t>Senior School Certificate</w:t>
      </w:r>
    </w:p>
    <w:p>
      <w:r>
        <w:t>Lifeline Education Center</w:t>
        <w:br/>
        <w:t>Primary Education</w:t>
      </w:r>
    </w:p>
    <w:p>
      <w:pPr>
        <w:pStyle w:val="Heading1"/>
      </w:pPr>
      <w:r>
        <w:t>SKILLS</w:t>
      </w:r>
    </w:p>
    <w:p>
      <w:r>
        <w:t>- Proficient in Microsoft Word &amp; Google Docs</w:t>
      </w:r>
    </w:p>
    <w:p>
      <w:r>
        <w:t>- Strong written &amp; verbal communication</w:t>
      </w:r>
    </w:p>
    <w:p>
      <w:r>
        <w:t>- Excellent organizational &amp; time management skills</w:t>
      </w:r>
    </w:p>
    <w:p>
      <w:r>
        <w:t>- Patience, adaptability &amp; client-focused</w:t>
      </w:r>
    </w:p>
    <w:p>
      <w:r>
        <w:t>- Fast learner with attention to detail</w:t>
      </w:r>
    </w:p>
    <w:p>
      <w:pPr>
        <w:pStyle w:val="Heading1"/>
      </w:pPr>
      <w:r>
        <w:t>CERTIFICATIONS</w:t>
      </w:r>
    </w:p>
    <w:p>
      <w:r>
        <w:t>Certificate in Disaster Management</w:t>
      </w:r>
    </w:p>
    <w:p>
      <w:pPr>
        <w:pStyle w:val="Heading1"/>
      </w:pPr>
      <w:r>
        <w:t>REFERENCES</w:t>
      </w:r>
    </w:p>
    <w:p>
      <w:r>
        <w:t>Available on request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sz w:val="22"/>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