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xmlns:wp14="http://schemas.microsoft.com/office/word/2010/wordml" w:rsidP="4BD2FFD2" w14:paraId="390E64CB" wp14:textId="326F4C58">
      <w:pPr>
        <w:spacing w:before="0" w:beforeAutospacing="off" w:after="0" w:afterAutospacing="off" w:line="240" w:lineRule="auto"/>
      </w:pPr>
      <w:r w:rsidRPr="4BD2FFD2" w:rsidR="445A52AB">
        <w:rPr>
          <w:rFonts w:ascii="Cambria" w:hAnsi="Cambria" w:eastAsia="Cambria" w:cs="Cambria"/>
          <w:noProof w:val="0"/>
          <w:sz w:val="22"/>
          <w:szCs w:val="22"/>
          <w:lang w:val="en-US"/>
        </w:rPr>
        <w:t>Client Engagement Specialist | Graphic Designer &amp; Video Editor</w:t>
      </w:r>
    </w:p>
    <w:p xmlns:wp14="http://schemas.microsoft.com/office/word/2010/wordml" w:rsidP="4BD2FFD2" w14:paraId="73451B38" wp14:textId="2776CFA9">
      <w:pPr>
        <w:spacing w:before="0" w:beforeAutospacing="off" w:after="0" w:afterAutospacing="off" w:line="240" w:lineRule="auto"/>
      </w:pPr>
      <w:r w:rsidR="4BD2FFD2">
        <w:rPr/>
        <w:t xml:space="preserve">09025007483 | helenadewale3001@gmail.com </w:t>
      </w:r>
      <w:r>
        <w:br/>
      </w:r>
    </w:p>
    <w:p xmlns:wp14="http://schemas.microsoft.com/office/word/2010/wordml" w14:paraId="07DAC14A" wp14:textId="77777777">
      <w:r w:rsidRPr="4BD2FFD2" w:rsidR="4BD2FFD2">
        <w:rPr>
          <w:b w:val="1"/>
          <w:bCs w:val="1"/>
          <w:sz w:val="28"/>
          <w:szCs w:val="28"/>
        </w:rPr>
        <w:t>PROFESSIONAL SUMMARY</w:t>
      </w:r>
    </w:p>
    <w:p w:rsidR="0D951EBA" w:rsidP="4BD2FFD2" w:rsidRDefault="0D951EBA" w14:paraId="2F30A8DE" w14:textId="7FF65243">
      <w:pPr>
        <w:pStyle w:val="Normal"/>
        <w:spacing w:before="240" w:beforeAutospacing="off" w:after="240" w:afterAutospacing="off"/>
      </w:pPr>
      <w:r w:rsidRPr="4BD2FFD2" w:rsidR="0D951EBA">
        <w:rPr>
          <w:rFonts w:ascii="Cambria" w:hAnsi="Cambria" w:eastAsia="Cambria" w:cs="Cambria"/>
          <w:b w:val="0"/>
          <w:bCs w:val="0"/>
          <w:noProof w:val="0"/>
          <w:sz w:val="22"/>
          <w:szCs w:val="22"/>
          <w:lang w:val="en-US"/>
        </w:rPr>
        <w:t>Client Engagement Specialist</w:t>
      </w:r>
      <w:r w:rsidRPr="4BD2FFD2" w:rsidR="0D951EBA">
        <w:rPr>
          <w:rFonts w:ascii="Cambria" w:hAnsi="Cambria" w:eastAsia="Cambria" w:cs="Cambria"/>
          <w:noProof w:val="0"/>
          <w:sz w:val="22"/>
          <w:szCs w:val="22"/>
          <w:lang w:val="en-US"/>
        </w:rPr>
        <w:t xml:space="preserve"> with experience managing client communication, digital engagement, and content creation across social media platforms. Skilled in </w:t>
      </w:r>
      <w:r w:rsidRPr="4BD2FFD2" w:rsidR="0D951EBA">
        <w:rPr>
          <w:rFonts w:ascii="Cambria" w:hAnsi="Cambria" w:eastAsia="Cambria" w:cs="Cambria"/>
          <w:b w:val="0"/>
          <w:bCs w:val="0"/>
          <w:noProof w:val="0"/>
          <w:sz w:val="22"/>
          <w:szCs w:val="22"/>
          <w:lang w:val="en-US"/>
        </w:rPr>
        <w:t>graphic design</w:t>
      </w:r>
      <w:r w:rsidRPr="4BD2FFD2" w:rsidR="0D951EBA">
        <w:rPr>
          <w:rFonts w:ascii="Cambria" w:hAnsi="Cambria" w:eastAsia="Cambria" w:cs="Cambria"/>
          <w:b w:val="0"/>
          <w:bCs w:val="0"/>
          <w:noProof w:val="0"/>
          <w:sz w:val="22"/>
          <w:szCs w:val="22"/>
          <w:lang w:val="en-US"/>
        </w:rPr>
        <w:t xml:space="preserve"> </w:t>
      </w:r>
      <w:r w:rsidRPr="4BD2FFD2" w:rsidR="0D951EBA">
        <w:rPr>
          <w:rFonts w:ascii="Cambria" w:hAnsi="Cambria" w:eastAsia="Cambria" w:cs="Cambria"/>
          <w:noProof w:val="0"/>
          <w:sz w:val="22"/>
          <w:szCs w:val="22"/>
          <w:lang w:val="en-US"/>
        </w:rPr>
        <w:t xml:space="preserve">and </w:t>
      </w:r>
      <w:r w:rsidRPr="4BD2FFD2" w:rsidR="0D951EBA">
        <w:rPr>
          <w:rFonts w:ascii="Cambria" w:hAnsi="Cambria" w:eastAsia="Cambria" w:cs="Cambria"/>
          <w:b w:val="0"/>
          <w:bCs w:val="0"/>
          <w:noProof w:val="0"/>
          <w:sz w:val="22"/>
          <w:szCs w:val="22"/>
          <w:lang w:val="en-US"/>
        </w:rPr>
        <w:t>video editing</w:t>
      </w:r>
      <w:r w:rsidRPr="4BD2FFD2" w:rsidR="0D951EBA">
        <w:rPr>
          <w:rFonts w:ascii="Cambria" w:hAnsi="Cambria" w:eastAsia="Cambria" w:cs="Cambria"/>
          <w:noProof w:val="0"/>
          <w:sz w:val="22"/>
          <w:szCs w:val="22"/>
          <w:lang w:val="en-US"/>
        </w:rPr>
        <w:t>, combining creativity with strategy to enhance brand presence and client satisfaction.</w:t>
      </w:r>
    </w:p>
    <w:p xmlns:wp14="http://schemas.microsoft.com/office/word/2010/wordml" w14:paraId="1AEE3859" wp14:textId="77777777">
      <w:r w:rsidRPr="4BD2FFD2" w:rsidR="4BD2FFD2">
        <w:rPr>
          <w:b w:val="1"/>
          <w:bCs w:val="1"/>
          <w:sz w:val="28"/>
          <w:szCs w:val="28"/>
        </w:rPr>
        <w:t>SKILLS</w:t>
      </w:r>
    </w:p>
    <w:p w:rsidR="3BAA7A29" w:rsidP="4BD2FFD2" w:rsidRDefault="3BAA7A29" w14:paraId="7DE164B0" w14:textId="27839EDD">
      <w:pPr>
        <w:pStyle w:val="ListBullet"/>
        <w:rPr/>
      </w:pPr>
      <w:r w:rsidR="3BAA7A29">
        <w:rPr/>
        <w:t>Flexibility</w:t>
      </w:r>
    </w:p>
    <w:p w:rsidR="3141817F" w:rsidP="4BD2FFD2" w:rsidRDefault="3141817F" w14:paraId="1194E057" w14:textId="7A3F0247">
      <w:pPr>
        <w:pStyle w:val="ListBullet"/>
        <w:rPr>
          <w:noProof w:val="0"/>
          <w:lang w:val="en-US"/>
        </w:rPr>
      </w:pPr>
      <w:r w:rsidRPr="4BD2FFD2" w:rsidR="3141817F">
        <w:rPr>
          <w:noProof w:val="0"/>
          <w:lang w:val="en-US"/>
        </w:rPr>
        <w:t>Social media management (Instagram, Facebook, TikTok)</w:t>
      </w:r>
    </w:p>
    <w:p w:rsidR="4BD2FFD2" w:rsidP="4BD2FFD2" w:rsidRDefault="4BD2FFD2" w14:noSpellErr="1" w14:paraId="11E0BD84" w14:textId="7B2AEECD">
      <w:pPr>
        <w:pStyle w:val="ListBullet"/>
        <w:rPr/>
      </w:pPr>
      <w:r w:rsidR="4BD2FFD2">
        <w:rPr/>
        <w:t>Conflict resolution and de-escalation</w:t>
      </w:r>
    </w:p>
    <w:p w:rsidR="3F14853F" w:rsidP="4BD2FFD2" w:rsidRDefault="3F14853F" w14:paraId="105726B9" w14:textId="0C400ED6">
      <w:pPr>
        <w:pStyle w:val="ListBullet"/>
        <w:rPr>
          <w:noProof w:val="0"/>
          <w:lang w:val="en-US"/>
        </w:rPr>
      </w:pPr>
      <w:r w:rsidRPr="4BD2FFD2" w:rsidR="3F14853F">
        <w:rPr>
          <w:noProof w:val="0"/>
          <w:lang w:val="en-US"/>
        </w:rPr>
        <w:t>Client communication and engagement</w:t>
      </w:r>
    </w:p>
    <w:p w:rsidR="145DAACA" w:rsidP="4BD2FFD2" w:rsidRDefault="145DAACA" w14:paraId="1DC6293D" w14:textId="72D80ECB">
      <w:pPr>
        <w:pStyle w:val="ListBullet"/>
        <w:rPr>
          <w:noProof w:val="0"/>
          <w:lang w:val="en-US"/>
        </w:rPr>
      </w:pPr>
      <w:r w:rsidRPr="4BD2FFD2" w:rsidR="145DAACA">
        <w:rPr>
          <w:noProof w:val="0"/>
          <w:lang w:val="en-US"/>
        </w:rPr>
        <w:t>Graphic design (Canva, Photoshop)</w:t>
      </w:r>
    </w:p>
    <w:p w:rsidR="145DAACA" w:rsidP="4BD2FFD2" w:rsidRDefault="145DAACA" w14:paraId="34D0F5D5" w14:textId="2688A80D">
      <w:pPr>
        <w:pStyle w:val="ListBullet"/>
        <w:rPr>
          <w:noProof w:val="0"/>
          <w:lang w:val="en-US"/>
        </w:rPr>
      </w:pPr>
      <w:r w:rsidRPr="4BD2FFD2" w:rsidR="145DAACA">
        <w:rPr>
          <w:noProof w:val="0"/>
          <w:lang w:val="en-US"/>
        </w:rPr>
        <w:t>Video editing (</w:t>
      </w:r>
      <w:r w:rsidRPr="4BD2FFD2" w:rsidR="145DAACA">
        <w:rPr>
          <w:noProof w:val="0"/>
          <w:lang w:val="en-US"/>
        </w:rPr>
        <w:t>CapCut</w:t>
      </w:r>
      <w:r w:rsidRPr="4BD2FFD2" w:rsidR="145DAACA">
        <w:rPr>
          <w:noProof w:val="0"/>
          <w:lang w:val="en-US"/>
        </w:rPr>
        <w:t>, Premiere Pro)</w:t>
      </w:r>
    </w:p>
    <w:p w:rsidR="145DAACA" w:rsidP="4BD2FFD2" w:rsidRDefault="145DAACA" w14:paraId="1BB0E1CD" w14:textId="49E1CD75">
      <w:pPr>
        <w:pStyle w:val="ListBullet"/>
        <w:rPr>
          <w:noProof w:val="0"/>
          <w:lang w:val="en-US"/>
        </w:rPr>
      </w:pPr>
      <w:r w:rsidRPr="4BD2FFD2" w:rsidR="145DAACA">
        <w:rPr>
          <w:noProof w:val="0"/>
          <w:lang w:val="en-US"/>
        </w:rPr>
        <w:t>Data handling and confidentiality</w:t>
      </w:r>
    </w:p>
    <w:p xmlns:wp14="http://schemas.microsoft.com/office/word/2010/wordml" w14:paraId="13E588E9" wp14:textId="77777777" wp14:noSpellErr="1">
      <w:pPr>
        <w:pStyle w:val="ListBullet"/>
        <w:rPr/>
      </w:pPr>
      <w:r w:rsidR="4BD2FFD2">
        <w:rPr/>
        <w:t>Email and chat support</w:t>
      </w:r>
    </w:p>
    <w:p xmlns:wp14="http://schemas.microsoft.com/office/word/2010/wordml" w14:paraId="33BF1B58" wp14:textId="77777777" wp14:noSpellErr="1">
      <w:pPr>
        <w:pStyle w:val="ListBullet"/>
        <w:rPr/>
      </w:pPr>
      <w:r w:rsidR="4BD2FFD2">
        <w:rPr/>
        <w:t xml:space="preserve">Order and </w:t>
      </w:r>
      <w:r w:rsidR="4BD2FFD2">
        <w:rPr/>
        <w:t>logistics</w:t>
      </w:r>
      <w:r w:rsidR="4BD2FFD2">
        <w:rPr/>
        <w:t xml:space="preserve"> coordination</w:t>
      </w:r>
    </w:p>
    <w:p xmlns:wp14="http://schemas.microsoft.com/office/word/2010/wordml" w14:paraId="2D8005DA" wp14:textId="77777777" wp14:noSpellErr="1">
      <w:pPr>
        <w:pStyle w:val="ListBullet"/>
        <w:rPr/>
      </w:pPr>
      <w:r w:rsidR="4BD2FFD2">
        <w:rPr/>
        <w:t>Time management and multitasking</w:t>
      </w:r>
    </w:p>
    <w:p xmlns:wp14="http://schemas.microsoft.com/office/word/2010/wordml" w14:paraId="168A1AEF" wp14:textId="77777777">
      <w:r>
        <w:rPr>
          <w:b/>
          <w:sz w:val="28"/>
        </w:rPr>
        <w:t>PROFESSIONAL EXPERIENCE</w:t>
      </w:r>
    </w:p>
    <w:p xmlns:wp14="http://schemas.microsoft.com/office/word/2010/wordml" w:rsidP="4BD2FFD2" w14:paraId="523EAEE5" wp14:textId="77777777" wp14:noSpellErr="1">
      <w:pPr>
        <w:pStyle w:val="ListBullet"/>
        <w:numPr>
          <w:ilvl w:val="0"/>
          <w:numId w:val="0"/>
        </w:numPr>
        <w:ind w:left="0"/>
      </w:pPr>
      <w:r w:rsidR="4BD2FFD2">
        <w:rPr/>
        <w:t xml:space="preserve">Customer Support &amp; Sales Representative | Dorit Enterprise | </w:t>
      </w:r>
      <w:r w:rsidR="4BD2FFD2">
        <w:rPr/>
        <w:t>Ojota</w:t>
      </w:r>
      <w:r w:rsidR="4BD2FFD2">
        <w:rPr/>
        <w:t>, Lagos | 2021 – 2022</w:t>
      </w:r>
    </w:p>
    <w:p xmlns:wp14="http://schemas.microsoft.com/office/word/2010/wordml" w14:paraId="6DF07BA4" wp14:textId="77777777" wp14:noSpellErr="1">
      <w:pPr>
        <w:pStyle w:val="ListBullet"/>
        <w:rPr/>
      </w:pPr>
      <w:r w:rsidR="4BD2FFD2">
        <w:rPr/>
        <w:t xml:space="preserve">Handled customer inquiries via social media and chat platforms, delivering </w:t>
      </w:r>
      <w:r w:rsidR="4BD2FFD2">
        <w:rPr/>
        <w:t>timely</w:t>
      </w:r>
      <w:r w:rsidR="4BD2FFD2">
        <w:rPr/>
        <w:t xml:space="preserve"> and empathetic support.</w:t>
      </w:r>
    </w:p>
    <w:p xmlns:wp14="http://schemas.microsoft.com/office/word/2010/wordml" w14:paraId="609C64F4" wp14:textId="77777777" wp14:noSpellErr="1">
      <w:pPr>
        <w:pStyle w:val="ListBullet"/>
        <w:rPr/>
      </w:pPr>
      <w:r w:rsidR="4BD2FFD2">
        <w:rPr/>
        <w:t>Resolved order tracking, delivery issues, and customer complaints with professionalism and efficiency.</w:t>
      </w:r>
    </w:p>
    <w:p xmlns:wp14="http://schemas.microsoft.com/office/word/2010/wordml" w14:paraId="5F9A6F92" wp14:textId="77777777" wp14:noSpellErr="1">
      <w:pPr>
        <w:pStyle w:val="ListBullet"/>
        <w:rPr/>
      </w:pPr>
      <w:r w:rsidR="4BD2FFD2">
        <w:rPr/>
        <w:t xml:space="preserve">Coordinated </w:t>
      </w:r>
      <w:r w:rsidR="4BD2FFD2">
        <w:rPr/>
        <w:t>logistics</w:t>
      </w:r>
      <w:r w:rsidR="4BD2FFD2">
        <w:rPr/>
        <w:t xml:space="preserve"> between suppliers and delivery partners to ensure prompt fulfillment.</w:t>
      </w:r>
    </w:p>
    <w:p xmlns:wp14="http://schemas.microsoft.com/office/word/2010/wordml" w14:paraId="6A97E27D" wp14:textId="77777777" wp14:noSpellErr="1">
      <w:pPr>
        <w:pStyle w:val="ListBullet"/>
        <w:rPr/>
      </w:pPr>
      <w:r w:rsidR="4BD2FFD2">
        <w:rPr/>
        <w:t>Maintained</w:t>
      </w:r>
      <w:r w:rsidR="4BD2FFD2">
        <w:rPr/>
        <w:t xml:space="preserve"> </w:t>
      </w:r>
      <w:r w:rsidR="4BD2FFD2">
        <w:rPr/>
        <w:t>accurate</w:t>
      </w:r>
      <w:r w:rsidR="4BD2FFD2">
        <w:rPr/>
        <w:t xml:space="preserve"> records of orders, inventory, and customer feedback to streamline operations.</w:t>
      </w:r>
    </w:p>
    <w:p xmlns:wp14="http://schemas.microsoft.com/office/word/2010/wordml" w:rsidP="4BD2FFD2" w14:paraId="51C4EC80" wp14:textId="5BEC9B18">
      <w:pPr>
        <w:pStyle w:val="ListBullet"/>
        <w:numPr>
          <w:ilvl w:val="0"/>
          <w:numId w:val="0"/>
        </w:numPr>
        <w:ind w:left="0"/>
      </w:pPr>
      <w:r w:rsidR="41F8D52A">
        <w:rPr/>
        <w:t xml:space="preserve">Video Editor | </w:t>
      </w:r>
      <w:r w:rsidR="41F8D52A">
        <w:rPr/>
        <w:t>Skilharvest</w:t>
      </w:r>
      <w:r w:rsidR="41F8D52A">
        <w:rPr/>
        <w:t xml:space="preserve"> | Online | 3months 2023</w:t>
      </w:r>
    </w:p>
    <w:p xmlns:wp14="http://schemas.microsoft.com/office/word/2010/wordml" w:rsidP="4BD2FFD2" w14:paraId="136D8F16" wp14:textId="01F6EE70">
      <w:pPr>
        <w:pStyle w:val="ListBullet"/>
        <w:rPr/>
      </w:pPr>
      <w:r w:rsidRPr="4BD2FFD2" w:rsidR="4E34B1DC">
        <w:rPr>
          <w:noProof w:val="0"/>
          <w:lang w:val="en-US"/>
        </w:rPr>
        <w:t>Edited educational and promotional videos for social media platforms, ensuring clear visuals and smooth pacing.</w:t>
      </w:r>
    </w:p>
    <w:p xmlns:wp14="http://schemas.microsoft.com/office/word/2010/wordml" w:rsidP="4BD2FFD2" w14:paraId="07DEE553" wp14:textId="00EEC3F0">
      <w:pPr>
        <w:pStyle w:val="Normal"/>
        <w:ind w:left="0"/>
      </w:pPr>
      <w:r w:rsidRPr="4BD2FFD2" w:rsidR="4BD2FFD2">
        <w:rPr>
          <w:b w:val="1"/>
          <w:bCs w:val="1"/>
          <w:sz w:val="28"/>
          <w:szCs w:val="28"/>
        </w:rPr>
        <w:t>EDUCATION</w:t>
      </w:r>
    </w:p>
    <w:p xmlns:wp14="http://schemas.microsoft.com/office/word/2010/wordml" w14:paraId="066946AC" wp14:textId="77777777">
      <w:r>
        <w:t>Bachelor of Science in Accounting</w:t>
      </w:r>
      <w:r>
        <w:br/>
      </w:r>
      <w:r>
        <w:t>University of Lagos (UNILAG), Lagos, Nigeria</w:t>
      </w:r>
    </w:p>
    <w:sectPr w:rsidRPr="0006063C" w:rsidR="00FC693F" w:rsidSect="00034616">
      <w:pgSz w:w="12240" w:h="15840" w:orient="portrait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xmlns:w="http://schemas.openxmlformats.org/wordprocessingml/2006/main" w:abstractNumId="14">
    <w:nsid w:val="4a8d49d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3">
    <w:nsid w:val="6112fbc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2">
    <w:nsid w:val="69bc735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1">
    <w:nsid w:val="22047fc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0">
    <w:nsid w:val="27e2edc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5ca9123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p14 w15">
  <w:zoom w:val="bestFit"/>
  <w:proofState w:spelling="clean" w:grammar="dirty"/>
  <w:trackRevisions w:val="false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  <w:rsid w:val="01D52534"/>
    <w:rsid w:val="0D951EBA"/>
    <w:rsid w:val="145DAACA"/>
    <w:rsid w:val="14E18523"/>
    <w:rsid w:val="2075C2E2"/>
    <w:rsid w:val="20B81DBF"/>
    <w:rsid w:val="2AF9C585"/>
    <w:rsid w:val="3141817F"/>
    <w:rsid w:val="366CF5E2"/>
    <w:rsid w:val="3AAA50B8"/>
    <w:rsid w:val="3B0742C1"/>
    <w:rsid w:val="3B4C91E1"/>
    <w:rsid w:val="3BAA7A29"/>
    <w:rsid w:val="3C15797D"/>
    <w:rsid w:val="3E88A405"/>
    <w:rsid w:val="3E9B60E8"/>
    <w:rsid w:val="3F064C58"/>
    <w:rsid w:val="3F14853F"/>
    <w:rsid w:val="41F8D52A"/>
    <w:rsid w:val="422C4A5D"/>
    <w:rsid w:val="43A715B7"/>
    <w:rsid w:val="445A52AB"/>
    <w:rsid w:val="4BD2FFD2"/>
    <w:rsid w:val="4C5CFA6C"/>
    <w:rsid w:val="4E34B1DC"/>
    <w:rsid w:val="51A48892"/>
    <w:rsid w:val="56416BAD"/>
    <w:rsid w:val="5665DB7E"/>
    <w:rsid w:val="59C83DCA"/>
    <w:rsid w:val="59C83DCA"/>
    <w:rsid w:val="5BA04292"/>
    <w:rsid w:val="5BA04292"/>
    <w:rsid w:val="5EC232EB"/>
    <w:rsid w:val="613D0902"/>
    <w:rsid w:val="617C8C60"/>
    <w:rsid w:val="617C8C60"/>
    <w:rsid w:val="62881E2C"/>
    <w:rsid w:val="674EC986"/>
    <w:rsid w:val="674EC986"/>
    <w:rsid w:val="678EBF8A"/>
    <w:rsid w:val="6C25E3B2"/>
    <w:rsid w:val="7405B278"/>
    <w:rsid w:val="7B39A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  <w15:docId w15:val="{924825E4-43B3-4152-A7B0-B581EBDE121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Theme="minorHAnsi" w:hAnsiTheme="minorHAnsi" w:eastAsiaTheme="minorEastAsia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styleId="Heading1Char" w:customStyle="1">
    <w:name w:val="Heading 1 Char"/>
    <w:basedOn w:val="DefaultParagraphFont"/>
    <w:link w:val="Heading1"/>
    <w:uiPriority w:val="9"/>
    <w:rsid w:val="00FC693F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rsid w:val="00FC693F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FC693F"/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1">
    <w:name w:val="Title Char"/>
    <w:basedOn w:val="DefaultParagraphFont"/>
    <w:link w:val="Title"/>
    <w:uiPriority w:val="10"/>
    <w:rsid w:val="00FC693F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1">
    <w:name w:val="Subtitle Char"/>
    <w:basedOn w:val="DefaultParagraphFont"/>
    <w:link w:val="Subtitle"/>
    <w:uiPriority w:val="11"/>
    <w:rsid w:val="00FC693F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styleId="BodyTextChar" w:customStyle="1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styleId="BodyText2Char" w:customStyle="1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styleId="BodyText3Char" w:customStyle="1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styleId="MacroTextChar" w:customStyle="1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styleId="QuoteChar" w:customStyle="1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FC693F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FC693F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FC693F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FC693F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FC693F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FC693F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404040" w:themeColor="text1" w:themeTint="BF" w:sz="8" w:space="0"/>
          <w:left w:val="single" w:color="404040" w:themeColor="text1" w:themeTint="BF" w:sz="8" w:space="0"/>
          <w:bottom w:val="single" w:color="404040" w:themeColor="text1" w:themeTint="BF" w:sz="8" w:space="0"/>
          <w:right w:val="single" w:color="404040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themeColor="text1" w:themeTint="BF" w:sz="6" w:space="0"/>
          <w:left w:val="single" w:color="404040" w:themeColor="text1" w:themeTint="BF" w:sz="8" w:space="0"/>
          <w:bottom w:val="single" w:color="404040" w:themeColor="text1" w:themeTint="BF" w:sz="8" w:space="0"/>
          <w:right w:val="single" w:color="404040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B3CC82" w:themeColor="accent3" w:themeTint="BF" w:sz="8" w:space="0"/>
          <w:left w:val="single" w:color="B3CC82" w:themeColor="accent3" w:themeTint="BF" w:sz="8" w:space="0"/>
          <w:bottom w:val="single" w:color="B3CC82" w:themeColor="accent3" w:themeTint="BF" w:sz="8" w:space="0"/>
          <w:right w:val="single" w:color="B3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3CC82" w:themeColor="accent3" w:themeTint="BF" w:sz="6" w:space="0"/>
          <w:left w:val="single" w:color="B3CC82" w:themeColor="accent3" w:themeTint="BF" w:sz="8" w:space="0"/>
          <w:bottom w:val="single" w:color="B3CC82" w:themeColor="accent3" w:themeTint="BF" w:sz="8" w:space="0"/>
          <w:right w:val="single" w:color="B3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  <w:insideV w:val="single" w:color="404040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404040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  <w:insideV w:val="single" w:color="B3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3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color="000000" w:themeColor="text1" w:sz="6" w:space="0"/>
          <w:insideV w:val="single" w:color="000000" w:themeColor="text1" w:sz="6" w:space="0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color="4F81BD" w:themeColor="accent1" w:sz="6" w:space="0"/>
          <w:insideV w:val="single" w:color="4F81BD" w:themeColor="accent1" w:sz="6" w:space="0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color="C0504D" w:themeColor="accent2" w:sz="6" w:space="0"/>
          <w:insideV w:val="single" w:color="C0504D" w:themeColor="accent2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color="9BBB59" w:themeColor="accent3" w:sz="6" w:space="0"/>
          <w:insideV w:val="single" w:color="9BBB59" w:themeColor="accent3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color="8064A2" w:themeColor="accent4" w:sz="6" w:space="0"/>
          <w:insideV w:val="single" w:color="8064A2" w:themeColor="accent4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color="4BACC6" w:themeColor="accent5" w:sz="6" w:space="0"/>
          <w:insideV w:val="single" w:color="4BACC6" w:themeColor="accent5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color="F79646" w:themeColor="accent6" w:sz="6" w:space="0"/>
          <w:insideV w:val="single" w:color="F79646" w:themeColor="accent6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000000" w:themeColor="text1" w:themeShade="99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2C4C74" w:themeColor="accent1" w:themeShade="99" w:sz="4" w:space="0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772C2A" w:themeColor="accent2" w:themeShade="99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5E7530" w:themeColor="accent3" w:themeShade="99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4C3B62" w:themeColor="accent4" w:themeShade="99" w:sz="4" w:space="0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276A7C" w:themeColor="accent5" w:themeShade="99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B65608" w:themeColor="accent6" w:themeShade="99" w:sz="4" w:space="0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3" /><Relationship Type="http://schemas.microsoft.com/office/2007/relationships/stylesWithEffects" Target="stylesWithEffects.xml" Id="rId4" /><Relationship Type="http://schemas.openxmlformats.org/officeDocument/2006/relationships/settings" Target="settings.xml" Id="rId5" /><Relationship Type="http://schemas.openxmlformats.org/officeDocument/2006/relationships/webSettings" Target="webSettings.xml" Id="rId6" /><Relationship Type="http://schemas.openxmlformats.org/officeDocument/2006/relationships/fontTable" Target="fontTable.xml" Id="rId7" /><Relationship Type="http://schemas.openxmlformats.org/officeDocument/2006/relationships/theme" Target="theme/theme1.xml" Id="rId8" /><Relationship Type="http://schemas.openxmlformats.org/officeDocument/2006/relationships/customXml" Target="../customXml/item1.xml" Id="rId1" /><Relationship Type="http://schemas.openxmlformats.org/officeDocument/2006/relationships/numbering" Target="numbering.xml" Id="rId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Manager/>
  <ap:Company/>
  <ap:SharedDoc>false</ap:SharedDoc>
  <ap:HyperlinkBase/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python-docx</dc:creator>
  <keywords/>
  <dc:description>generated by python-docx</dc:description>
  <lastModifiedBy>Helen Adewale</lastModifiedBy>
  <revision>3</revision>
  <dcterms:created xsi:type="dcterms:W3CDTF">2013-12-23T23:15:00.0000000Z</dcterms:created>
  <dcterms:modified xsi:type="dcterms:W3CDTF">2025-11-09T23:43:09.0726118Z</dcterms:modified>
  <category/>
</coreProperties>
</file>