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 xml:space="preserve">Akugaranwa  Chibuzor   </w:t>
        <w:br/>
        <w:t xml:space="preserve">Digital Marketing Professional   </w:t>
        <w:br/>
        <w:t xml:space="preserve">| +234 81 16554760  | divineakugaranwa @gmail.com  | Portfolio: https://bit.ly/ 4bR4XmI  </w:t>
        <w:br/>
        <w:t xml:space="preserve">Abuja, Nigeria  </w:t>
        <w:br/>
        <w:t xml:space="preserve">   </w:t>
        <w:br/>
        <w:t xml:space="preserve">PROFILE SUMMARY   </w:t>
        <w:br/>
        <w:t xml:space="preserve">I am a lead acquisition expert with a solid track in Digital Marketing and a drive for learning and </w:t>
        <w:br/>
        <w:t xml:space="preserve">relearning creative ways to acquire new customers via experiential marketing online.   </w:t>
        <w:br/>
        <w:t xml:space="preserve">With close to a decade  of experience in Digital Marketing (my main areas of expertise in Social Media  </w:t>
        <w:br/>
        <w:t xml:space="preserve">Management and Copywriting/Content creation), I have worked on many successful digital campaigns </w:t>
        <w:br/>
        <w:t xml:space="preserve">for different brands, and I have helped companies plan and execute digital strategies to support their </w:t>
        <w:br/>
        <w:t xml:space="preserve">measurable growth and expansion.   </w:t>
        <w:br/>
        <w:t xml:space="preserve">SKILLS   </w:t>
        <w:br/>
        <w:t xml:space="preserve">Social Media Management, Content Creation/Copywriting, Paid Media Management/ADs, Email  </w:t>
        <w:br/>
        <w:t xml:space="preserve">Marketing, Search Engine Optimization, Analytics and Reporting, Graphic Design (Intermediate), Project </w:t>
        <w:br/>
        <w:t xml:space="preserve">and Team Management.   </w:t>
        <w:br/>
        <w:t xml:space="preserve">SOFTWARES   </w:t>
        <w:br/>
        <w:t xml:space="preserve">Slack, Trello, Canva, Figma, Hootsuite, Buffer, Mailchimp, Zoho, Zoom, Teams, Skype, Whereby, </w:t>
        <w:br/>
        <w:t xml:space="preserve">Calendly, Clickup, Google Workspace, MS Office (Word, Excel, PowerPoint, Outlook), CapCut, InShot.    </w:t>
        <w:br/>
        <w:t xml:space="preserve">WORK EXPERIENCES   </w:t>
        <w:br/>
        <w:t xml:space="preserve">Lead, Content and Digital Strategy (Remote)     Dec 2020 – Nov 2023   </w:t>
        <w:br/>
        <w:t xml:space="preserve">Dove Trends and More   </w:t>
        <w:br/>
        <w:t xml:space="preserve">Led a team of copywriters and graphic designers. Ensuring whatever the client wants or sees as a vision </w:t>
        <w:br/>
        <w:t xml:space="preserve">for their brand is brought to fruition. Liaised one on one with clients to identify exactly what they are </w:t>
        <w:br/>
        <w:t xml:space="preserve">trying to achieve for their brand and spearhea ded strategies to help them get there.  </w:t>
        <w:br/>
        <w:t xml:space="preserve">• Developed and executed comprehensive content strategies to enhance online and offline presence </w:t>
        <w:br/>
        <w:t xml:space="preserve">for multiple brands  </w:t>
        <w:br/>
        <w:t xml:space="preserve">• Managed brand social accounts, ensuring consistent and engaging content delivery  </w:t>
        <w:br/>
        <w:t xml:space="preserve">• Led digital strategy campaigns, resulting in increased client engagement and brand visibility  </w:t>
        <w:br/>
        <w:t xml:space="preserve">• Prepared persuasive proposals for existing and prospective clients, winning new business </w:t>
        <w:br/>
        <w:t xml:space="preserve">opportunities  </w:t>
        <w:br/>
        <w:t xml:space="preserve">• Utilized email marketing techniques to drive customer acquisition and retention  </w:t>
        <w:br/>
        <w:t xml:space="preserve">• Generated insightful analytics reports, providing data -driven insights to inform decision -making </w:t>
        <w:br/>
        <w:t xml:space="preserve">processes.  </w:t>
        <w:br/>
        <w:t xml:space="preserve">Operations &amp; Communications Administrator (Remote)  </w:t>
        <w:br/>
        <w:t xml:space="preserve">Primewest properties ltd           Dec 2019 - Feb 2021   </w:t>
        <w:br/>
        <w:t xml:space="preserve">Operated as the office manager both online and offline and ensured the company ran smoothly. Handled </w:t>
        <w:br/>
        <w:t xml:space="preserve">the organization of events, liaised with vendors and worked one on one with clients.  </w:t>
        <w:br/>
        <w:t xml:space="preserve">• Successfully developed and executed engaging online and offline strategies for the brand and </w:t>
        <w:br/>
        <w:t xml:space="preserve">CEO's social media pages  </w:t>
        <w:br/>
        <w:t xml:space="preserve">• Implemented effective email marketing campaigns to drive customer engagement and conversion  </w:t>
        <w:br/>
        <w:t xml:space="preserve">• Generated detailed analytics reports and provided insightful recommendations for improving </w:t>
        <w:br/>
        <w:t xml:space="preserve">business performance  </w:t>
        <w:br/>
        <w:t xml:space="preserve">• Assisted in project planning and successfully accomplished programmatic objectives on behalf of </w:t>
        <w:br/>
        <w:t xml:space="preserve">the CEO  </w:t>
        <w:br/>
        <w:t xml:space="preserve">• Efficiently managed CEO's schedule, organized meetings and appointments, and prepared reports </w:t>
        <w:br/>
        <w:t xml:space="preserve">and presentations  </w:t>
        <w:br/>
        <w:t xml:space="preserve">• Planned and executed successful events for the company, ensuring smooth operations and high </w:t>
        <w:br/>
        <w:t xml:space="preserve">attendee satisfaction.  </w:t>
        <w:br/>
        <w:t xml:space="preserve">Communications &amp; Administrative Officer     Oct 2018 – Nov 2019   </w:t>
        <w:br/>
        <w:t xml:space="preserve">Esetech   </w:t>
        <w:br/>
        <w:t xml:space="preserve">Operated as a Social Media Manager, Graphic Designer, Human Resource Manager, and Operations </w:t>
        <w:br/>
        <w:t xml:space="preserve">Manager. Ensured the company ran smoothly, liaised with vendors, and worked one on one with clients.  </w:t>
        <w:br/>
        <w:t xml:space="preserve">• Conceptualized, created, and implemented successful Facebook Ad campaigns which led to the </w:t>
        <w:br/>
        <w:t xml:space="preserve">acquisition of over 1500 relevant leads in 9 months (Paid Media Marketing)   </w:t>
        <w:br/>
        <w:t xml:space="preserve">• Successfully created content for and designed the monthly E -newsletter (Content and Email </w:t>
        <w:br/>
        <w:t xml:space="preserve">Marketing)  </w:t>
        <w:br/>
        <w:t xml:space="preserve">• Social Media and Website Management  </w:t>
        <w:br/>
        <w:t xml:space="preserve">• Human Resources Management (Assisting with recruitment efforts, new hire orientations, on  </w:t>
        <w:br/>
        <w:t xml:space="preserve">• Boarding of new staff members, and terminations)  </w:t>
        <w:br/>
        <w:t xml:space="preserve">• Procured and managed office supplies, managed office staff and kept relevant personnel updated </w:t>
        <w:br/>
        <w:t xml:space="preserve">on official matters (Office Management)   </w:t>
        <w:br/>
        <w:t xml:space="preserve">Social Media Manager           Feb 2018 - May 2018   </w:t>
        <w:br/>
        <w:t xml:space="preserve">Royal Flavor Restaurant    </w:t>
        <w:br/>
        <w:t xml:space="preserve">Managed the brand’s social media pages; provided analytics, created content, and ensured the pages were </w:t>
        <w:br/>
        <w:t xml:space="preserve">up to date with relevant content.  </w:t>
        <w:br/>
        <w:t xml:space="preserve">• Successfully increased engagement on social media by 100% within a 2 -month period  </w:t>
        <w:br/>
        <w:t xml:space="preserve">• Generated over 5,000 organic website traffic in just 4 months through strategic social media </w:t>
        <w:br/>
        <w:t xml:space="preserve">campaigns  </w:t>
        <w:br/>
        <w:t xml:space="preserve">• Managed day -to-day activities on multiple social media platforms (Facebook, Twitter, Instagram, </w:t>
        <w:br/>
        <w:t xml:space="preserve">YouTube, and Pinterest) to align with company objectives  </w:t>
        <w:br/>
        <w:t xml:space="preserve">• Provided prompt and effective customer service on key social media platforms  </w:t>
        <w:br/>
        <w:t xml:space="preserve">• Produced analytics reports to track and measure the impact of social media efforts   </w:t>
        <w:br/>
        <w:t xml:space="preserve">Social Media Community Manager       Jul 2016 - Dec 2017   </w:t>
        <w:br/>
        <w:t xml:space="preserve">Isthmus Properties ltd    </w:t>
        <w:br/>
        <w:t xml:space="preserve">Handled different brands’ social media pages daily; created content calendars, provided analytics and </w:t>
        <w:br/>
        <w:t xml:space="preserve">responded to customers online regarding their issues and made sure they were dealt with immediately.  </w:t>
        <w:br/>
        <w:t xml:space="preserve">• Increase social media following in the space of 8 months to about a combined 60,000 followers </w:t>
        <w:br/>
        <w:t xml:space="preserve">using several engagement initiatives and activities conceptualized by me   </w:t>
        <w:br/>
        <w:t xml:space="preserve">• Developed and executed various social media initiatives to increase traffic and increase leads   </w:t>
        <w:br/>
        <w:t xml:space="preserve">• Social Media Management: Managed all the brands the company was working with at any given </w:t>
        <w:br/>
        <w:t xml:space="preserve">time   </w:t>
        <w:br/>
        <w:t xml:space="preserve">• Analytics and Reporting •  Online customer service Management (Responded to all </w:t>
        <w:br/>
        <w:t xml:space="preserve">inquiries and issues on the brands’ key Social Media platforms)   </w:t>
        <w:br/>
        <w:t xml:space="preserve">  </w:t>
        <w:br/>
        <w:t xml:space="preserve">KSI APARTMENTS   </w:t>
        <w:br/>
        <w:t xml:space="preserve">Digital Marketer        Feb 2023 – Present   </w:t>
        <w:br/>
        <w:t xml:space="preserve">• Increase Social Media Presence by creating brand awareness  </w:t>
        <w:br/>
        <w:t xml:space="preserve">• Conduct thorough research on competitors on how they rank on Google  </w:t>
        <w:br/>
        <w:t xml:space="preserve">• Keyword Reach  </w:t>
        <w:br/>
        <w:t xml:space="preserve">• Managed the company’s brand across all marketing channels  </w:t>
        <w:br/>
        <w:t xml:space="preserve">• Developed and executed various social media  initiatives to increase traffic and leads  </w:t>
        <w:br/>
        <w:t xml:space="preserve">• Analyzed and submitted monthly reports  </w:t>
        <w:br/>
        <w:t xml:space="preserve">• Optimized their webpage to increase traffic and conversion (Organic)  </w:t>
        <w:br/>
        <w:t xml:space="preserve">• Online customer service; responded to inquires and issues on the brand’s key Social Media </w:t>
        <w:br/>
        <w:t xml:space="preserve">platforms  </w:t>
        <w:br/>
        <w:t xml:space="preserve">• Content creation  </w:t>
        <w:br/>
        <w:t xml:space="preserve"> </w:t>
        <w:br/>
        <w:t xml:space="preserve"> </w:t>
        <w:br/>
        <w:t xml:space="preserve">  </w:t>
        <w:br/>
        <w:t xml:space="preserve">SOCIAL MEDIA PLATFORMS USED   </w:t>
        <w:br/>
        <w:t xml:space="preserve">Facebook, Twitter, Instagram, LinkedIn, TikTok, YouTube, Discord, Telegram, Quora, Reddit, Pinterest.  </w:t>
        <w:br/>
        <w:t xml:space="preserve">  </w:t>
        <w:br/>
        <w:t xml:space="preserve">EDUCATION &amp; CERTIFICATIONS    </w:t>
        <w:br/>
        <w:t xml:space="preserve">Federal Polytechnic Offa , HND  in Civil Engineering    </w:t>
        <w:br/>
        <w:t xml:space="preserve">Search Engine Optimization,  eMarketing Institute  Certification  </w:t>
        <w:br/>
        <w:t xml:space="preserve">Social Media Marketing , eMarketing Institute  Certification  </w:t>
        <w:br/>
        <w:t xml:space="preserve">Search Engine Marketing,  eMarketing  Institute  Certification  </w:t>
        <w:br/>
        <w:t xml:space="preserve"> </w:t>
        <w:br/>
        <w:t xml:space="preserve">LANGUAGES:  English (Native), Igbo (Fluent).    </w:t>
        <w:br/>
        <w:t>INTERESTS:  Anime, Reading (high fantasy fiction), True crime podcasts, and Fitness.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